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D24BE" w14:textId="61592C5D" w:rsidR="009E3A94" w:rsidRPr="00A602EE" w:rsidRDefault="00A602EE" w:rsidP="009E3A94">
      <w:pPr>
        <w:bidi/>
        <w:spacing w:before="100" w:after="100" w:line="240" w:lineRule="auto"/>
        <w:jc w:val="both"/>
        <w:rPr>
          <w:rFonts w:ascii="Sakkal Majalla" w:hAnsi="Sakkal Majalla" w:cs="Sakkal Majalla"/>
          <w:sz w:val="32"/>
          <w:szCs w:val="32"/>
        </w:rPr>
      </w:pPr>
      <w:r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5C75402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648325" cy="312420"/>
                <wp:effectExtent l="0" t="0" r="9525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3C71D019" w:rsidR="002A7F42" w:rsidRPr="009E3A94" w:rsidRDefault="002A7F42" w:rsidP="00A602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Sakkal Majalla" w:eastAsia="Calibri" w:hAnsi="Sakkal Majalla" w:cs="Sakkal Majalla"/>
                                <w:b/>
                                <w:bCs/>
                                <w:color w:val="006C5F"/>
                                <w:kern w:val="24"/>
                                <w:lang w:val="en-GB" w:eastAsia="en-GB"/>
                              </w:rPr>
                            </w:pPr>
                            <w:r w:rsidRPr="009E3A94">
                              <w:rPr>
                                <w:rFonts w:ascii="Sakkal Majalla" w:eastAsia="Calibri" w:hAnsi="Sakkal Majalla" w:cs="Sakkal Majalla"/>
                                <w:b/>
                                <w:bCs/>
                                <w:color w:val="006C5F"/>
                                <w:kern w:val="24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0;margin-top:0;width:444.75pt;height:24.6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" fillcolor="white [3201]" stroked="f" strokeweight=".5pt">
                <v:textbox>
                  <w:txbxContent>
                    <w:p w14:paraId="2370DF78" w14:textId="3C71D019" w:rsidR="002A7F42" w:rsidRPr="009E3A94" w:rsidRDefault="002A7F42" w:rsidP="00A602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Sakkal Majalla" w:eastAsia="Calibri" w:hAnsi="Sakkal Majalla" w:cs="Sakkal Majalla"/>
                          <w:b/>
                          <w:bCs/>
                          <w:color w:val="006C5F"/>
                          <w:kern w:val="24"/>
                          <w:lang w:val="en-GB" w:eastAsia="en-GB"/>
                        </w:rPr>
                      </w:pPr>
                      <w:r w:rsidRPr="009E3A94">
                        <w:rPr>
                          <w:rFonts w:ascii="Sakkal Majalla" w:eastAsia="Calibri" w:hAnsi="Sakkal Majalla" w:cs="Sakkal Majalla"/>
                          <w:b/>
                          <w:bCs/>
                          <w:color w:val="006C5F"/>
                          <w:kern w:val="24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bidiVisual/>
        <w:tblW w:w="14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87"/>
        <w:gridCol w:w="1354"/>
        <w:gridCol w:w="2376"/>
        <w:gridCol w:w="661"/>
        <w:gridCol w:w="1107"/>
        <w:gridCol w:w="2377"/>
        <w:gridCol w:w="1019"/>
        <w:gridCol w:w="1360"/>
        <w:gridCol w:w="2159"/>
        <w:gridCol w:w="1054"/>
      </w:tblGrid>
      <w:tr w:rsidR="00E511EE" w:rsidRPr="009E3A94" w14:paraId="57E7F1EE" w14:textId="77777777" w:rsidTr="002A7F42">
        <w:trPr>
          <w:jc w:val="center"/>
        </w:trPr>
        <w:tc>
          <w:tcPr>
            <w:tcW w:w="14354" w:type="dxa"/>
            <w:gridSpan w:val="10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2B55EB42" w:rsidR="00E511EE" w:rsidRPr="009E3A94" w:rsidRDefault="00E511EE" w:rsidP="009E3A94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>المرحلة الدراسية:</w:t>
            </w:r>
            <w:r w:rsidR="00146808" w:rsidRPr="009E3A94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 xml:space="preserve"> </w:t>
            </w:r>
            <w:r w:rsidR="00146808" w:rsidRPr="009E3A94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الابتدائية/تعليم عام</w:t>
            </w:r>
            <w:r w:rsidR="009E3A94" w:rsidRPr="009E3A94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 xml:space="preserve"> وتحفيظ </w:t>
            </w:r>
            <w:r w:rsidR="003D4633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>ال</w:t>
            </w:r>
            <w:r w:rsidR="009E3A94" w:rsidRPr="009E3A94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>قرآن</w:t>
            </w:r>
          </w:p>
        </w:tc>
      </w:tr>
      <w:tr w:rsidR="00E511EE" w:rsidRPr="009E3A94" w14:paraId="3FAADADD" w14:textId="77777777" w:rsidTr="00A602EE">
        <w:trPr>
          <w:jc w:val="center"/>
        </w:trPr>
        <w:tc>
          <w:tcPr>
            <w:tcW w:w="5278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50F8F3D0" w:rsidR="00E511EE" w:rsidRPr="009E3A94" w:rsidRDefault="003D4633" w:rsidP="009E3A94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</w:t>
            </w:r>
            <w:r w:rsidRPr="009E3A9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 xml:space="preserve"> الأول</w:t>
            </w:r>
            <w:r w:rsidR="009E3A94" w:rsidRPr="009E3A9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 xml:space="preserve"> -الثاني- الثالث - </w:t>
            </w:r>
            <w:r w:rsidR="00D836FC"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الرابع</w:t>
            </w:r>
          </w:p>
        </w:tc>
        <w:tc>
          <w:tcPr>
            <w:tcW w:w="9076" w:type="dxa"/>
            <w:gridSpan w:val="6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5E24E4E4" w:rsidR="00E511EE" w:rsidRPr="009E3A94" w:rsidRDefault="003D4633" w:rsidP="009E3A94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</w:t>
            </w:r>
            <w:r w:rsidRPr="009E3A94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 xml:space="preserve"> اللغة</w:t>
            </w:r>
            <w:r w:rsidR="00D836FC"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 xml:space="preserve"> الإنج</w:t>
            </w:r>
            <w:r w:rsidR="008B58FE"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ل</w:t>
            </w:r>
            <w:r w:rsidR="00D836FC"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يزية</w:t>
            </w:r>
          </w:p>
        </w:tc>
      </w:tr>
      <w:tr w:rsidR="00E511EE" w:rsidRPr="009E3A94" w14:paraId="70908DD8" w14:textId="77777777" w:rsidTr="00A602EE">
        <w:trPr>
          <w:jc w:val="center"/>
        </w:trPr>
        <w:tc>
          <w:tcPr>
            <w:tcW w:w="887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9E3A94" w:rsidRDefault="00E511EE" w:rsidP="009E3A94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391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9E3A94" w:rsidRDefault="00E511EE" w:rsidP="009E3A94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503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9E3A94" w:rsidRDefault="00E511EE" w:rsidP="009E3A94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573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9E3A94" w:rsidRDefault="00E511EE" w:rsidP="009E3A94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A602EE" w:rsidRPr="009E3A94" w14:paraId="2A19114B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vAlign w:val="center"/>
            <w:hideMark/>
          </w:tcPr>
          <w:p w14:paraId="749E8F6D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54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376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661" w:type="dxa"/>
            <w:shd w:val="clear" w:color="auto" w:fill="CED5DF" w:themeFill="text2" w:themeFillTint="33"/>
            <w:vAlign w:val="center"/>
          </w:tcPr>
          <w:p w14:paraId="1A07656C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107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377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19" w:type="dxa"/>
            <w:shd w:val="clear" w:color="auto" w:fill="CED5DF" w:themeFill="text2" w:themeFillTint="33"/>
            <w:vAlign w:val="center"/>
          </w:tcPr>
          <w:p w14:paraId="71751DC2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360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159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54" w:type="dxa"/>
            <w:shd w:val="clear" w:color="auto" w:fill="CED5DF" w:themeFill="text2" w:themeFillTint="33"/>
            <w:vAlign w:val="center"/>
          </w:tcPr>
          <w:p w14:paraId="28A0563C" w14:textId="77777777" w:rsidR="00E511EE" w:rsidRPr="009E3A94" w:rsidRDefault="00E511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A602EE" w:rsidRPr="009E3A94" w14:paraId="4E93B0A9" w14:textId="77777777" w:rsidTr="00A602EE">
        <w:trPr>
          <w:trHeight w:val="20"/>
          <w:jc w:val="center"/>
        </w:trPr>
        <w:tc>
          <w:tcPr>
            <w:tcW w:w="88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B92764" w14:textId="5F66128F" w:rsidR="0052072D" w:rsidRPr="009E3A94" w:rsidRDefault="00FD251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rtl/>
                <w:lang w:eastAsia="en-GB"/>
              </w:rPr>
              <w:t>1</w:t>
            </w:r>
          </w:p>
        </w:tc>
        <w:tc>
          <w:tcPr>
            <w:tcW w:w="13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28E332" w14:textId="230F4CCD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  <w:t>Introduction</w:t>
            </w: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A0D405" w14:textId="559F901E" w:rsidR="0052072D" w:rsidRPr="009E3A94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Intro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63F2C25E" w14:textId="73A6F38C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78868" w14:textId="571BC242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How old are you?</w:t>
            </w: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D8EC13" w14:textId="0E476126" w:rsidR="0052072D" w:rsidRPr="009E3A94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64E57D20" w14:textId="163E6220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FE27DD" w14:textId="32C395BF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Animals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4C310F" w14:textId="718C6B6C" w:rsidR="0052072D" w:rsidRPr="009E3A94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3502FC3E" w14:textId="54568B91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521B6F7F" w14:textId="77777777" w:rsidTr="00A602EE">
        <w:trPr>
          <w:jc w:val="center"/>
        </w:trPr>
        <w:tc>
          <w:tcPr>
            <w:tcW w:w="887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B30663" w14:textId="5CF2569A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  <w:t>2</w:t>
            </w:r>
          </w:p>
        </w:tc>
        <w:tc>
          <w:tcPr>
            <w:tcW w:w="1354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16F041" w14:textId="0900A6A8" w:rsidR="001039C8" w:rsidRPr="00FD251D" w:rsidRDefault="001039C8" w:rsidP="00A602EE">
            <w:pPr>
              <w:bidi/>
              <w:spacing w:before="120" w:after="12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  <w:t xml:space="preserve">My Friends </w:t>
            </w:r>
          </w:p>
          <w:p w14:paraId="5B08DF3A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68970C" w14:textId="4C07499E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0D77A58B" w14:textId="2DA59725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16747A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7F41E3" w14:textId="7954403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170F8BF1" w14:textId="2DB19F93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78545F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49A6B8" w14:textId="7086554B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758D8B07" w14:textId="6D06406C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5B86D044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A7B77C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36E383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C32621" w14:textId="6F49D794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399A9E79" w14:textId="44A4339E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BE63AA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027D8C" w14:textId="78A7B9F3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44974963" w14:textId="45884CA6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E73985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96AC5D" w14:textId="6AD24F51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165F27CE" w14:textId="3C7BBFD1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3B26363D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54F6D2B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1BD1E0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4F749E" w14:textId="4050CE3D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3C3976CA" w14:textId="6A5D11AF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8EEF5D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817D4E" w14:textId="0FCCEF99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0BB0EDDC" w14:textId="7B54F433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A1C034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5755F8" w14:textId="45EAF900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6E89E515" w14:textId="638FDDB1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089EAA28" w14:textId="77777777" w:rsidTr="00A602EE">
        <w:trPr>
          <w:trHeight w:val="20"/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A5F21F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46868D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A4894C" w14:textId="2B0893C6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7033D351" w14:textId="0F7C45E3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3EB8CC" w14:textId="5EF84C45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What’s this? What’s that?</w:t>
            </w: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443303" w14:textId="140D59B5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7765F02C" w14:textId="14D0ECF4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BBD261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829998" w14:textId="2138B714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694B4B8F" w14:textId="6FCB97EE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3</w:t>
            </w:r>
          </w:p>
        </w:tc>
      </w:tr>
      <w:tr w:rsidR="00A602EE" w:rsidRPr="009E3A94" w14:paraId="7D776FC7" w14:textId="77777777" w:rsidTr="00A602EE">
        <w:trPr>
          <w:trHeight w:val="20"/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13D0FC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45108A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98526E" w14:textId="1621F199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779F06B2" w14:textId="05B6EA1A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D0D878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0D4C89" w14:textId="7E96D1CE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7E3DEE8B" w14:textId="779C01D3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F55557" w14:textId="47EDCBB6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D7B468" w14:textId="31BF93B0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 xml:space="preserve">Unit Animals </w:t>
            </w: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 xml:space="preserve"> 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7C30F6C2" w14:textId="6B316BD4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5E8F5B24" w14:textId="77777777" w:rsidTr="00A602EE">
        <w:trPr>
          <w:trHeight w:val="20"/>
          <w:jc w:val="center"/>
        </w:trPr>
        <w:tc>
          <w:tcPr>
            <w:tcW w:w="88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03EB5E" w14:textId="77777777" w:rsidR="0052072D" w:rsidRPr="009E3A94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6957AD" w14:textId="3E5DE899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5582A7" w14:textId="05447EBE" w:rsidR="0052072D" w:rsidRPr="009E3A94" w:rsidRDefault="00A602EE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rtl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 xml:space="preserve">Unit </w:t>
            </w: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My Friends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778235C7" w14:textId="27AC4E30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560FE6" w14:textId="77777777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ACC717" w14:textId="25BB216E" w:rsidR="0052072D" w:rsidRPr="009E3A94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605EA3B5" w14:textId="6D956360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BB353D" w14:textId="4C7A0D9D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Days and Weather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F640E0" w14:textId="31519550" w:rsidR="0052072D" w:rsidRPr="009E3A94" w:rsidRDefault="00226D30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3B239170" w14:textId="067A9B4B" w:rsidR="0052072D" w:rsidRPr="00FD251D" w:rsidRDefault="0052072D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3DAE00EC" w14:textId="77777777" w:rsidTr="00A602EE">
        <w:trPr>
          <w:jc w:val="center"/>
        </w:trPr>
        <w:tc>
          <w:tcPr>
            <w:tcW w:w="887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01C5F0" w14:textId="738422DF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1354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13475B" w14:textId="79062DD4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My body</w:t>
            </w: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A52641" w14:textId="3A0618CF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1BB96E4C" w14:textId="0EBE5C64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C9158E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4CA80D" w14:textId="1365059D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4BD7CECB" w14:textId="32594E2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2513F2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7AE85A" w14:textId="27B20304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6430C2CC" w14:textId="40588BF0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033497D8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BC855D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550F9B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44B0CF" w14:textId="0859F789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3F3FC6A6" w14:textId="505D2D9B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B492CB" w14:textId="1FE1DA25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7029FA" w14:textId="08003E21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 xml:space="preserve">Unit </w:t>
            </w: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How old are you? -  What’s this? What’s that?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18070017" w14:textId="15BA5179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9B2288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88B3BD" w14:textId="1EC68E8C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60644EEC" w14:textId="561EB541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6A8949E3" w14:textId="77777777" w:rsidTr="00A602EE">
        <w:trPr>
          <w:trHeight w:val="20"/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8D325E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D203E2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EBD6BC" w14:textId="46446353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1299B7DA" w14:textId="46C99086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2ED999" w14:textId="4539B953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Toys and Things</w:t>
            </w: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5E8D49" w14:textId="79183AC6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045F0709" w14:textId="4D0BCAF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D8BC2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0760C0" w14:textId="08146A66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5D178655" w14:textId="22F2BADF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6E328382" w14:textId="77777777" w:rsidTr="00A602EE">
        <w:trPr>
          <w:trHeight w:val="278"/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3A8D23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452C16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B946EB" w14:textId="40384BE9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661" w:type="dxa"/>
            <w:vMerge w:val="restart"/>
            <w:shd w:val="clear" w:color="auto" w:fill="FFFFFF"/>
            <w:vAlign w:val="center"/>
          </w:tcPr>
          <w:p w14:paraId="53E29A2F" w14:textId="2AE97DEA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41DDCF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E714C7" w14:textId="01F2CB6E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1019" w:type="dxa"/>
            <w:vMerge w:val="restart"/>
            <w:shd w:val="clear" w:color="auto" w:fill="FFFFFF"/>
            <w:vAlign w:val="center"/>
          </w:tcPr>
          <w:p w14:paraId="60151A8A" w14:textId="49C548FB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A810E7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9D2F8E" w14:textId="54F7D3B4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4F3638EC" w14:textId="6207955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</w:t>
            </w:r>
          </w:p>
        </w:tc>
      </w:tr>
      <w:tr w:rsidR="00A602EE" w:rsidRPr="009E3A94" w14:paraId="59F07AD3" w14:textId="77777777" w:rsidTr="00A602EE">
        <w:trPr>
          <w:trHeight w:val="277"/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C2B536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AEA6C5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40985B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661" w:type="dxa"/>
            <w:vMerge/>
            <w:shd w:val="clear" w:color="auto" w:fill="FFFFFF"/>
            <w:vAlign w:val="center"/>
          </w:tcPr>
          <w:p w14:paraId="252184CC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F04042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DDD5A7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1019" w:type="dxa"/>
            <w:vMerge/>
            <w:shd w:val="clear" w:color="auto" w:fill="FFFFFF"/>
            <w:vAlign w:val="center"/>
          </w:tcPr>
          <w:p w14:paraId="015A51EC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3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056D95" w14:textId="40956175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498C00" w14:textId="1BBCA1CA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 xml:space="preserve">Unit </w:t>
            </w: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Days and Weather</w:t>
            </w: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 xml:space="preserve"> 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488CBB0B" w14:textId="558739C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002F539B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31B4FE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F94C04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E603D4" w14:textId="5A904E8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692DB5B4" w14:textId="6D2166AF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A0A47E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D3310B" w14:textId="0A833002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3B0D4079" w14:textId="4411DB3D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6F34C2" w14:textId="6A4EA6F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Feelings and Things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479EEF" w14:textId="0CD505F6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1DA93A53" w14:textId="0B540421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7D1A8B8E" w14:textId="77777777" w:rsidTr="00A602EE">
        <w:trPr>
          <w:jc w:val="center"/>
        </w:trPr>
        <w:tc>
          <w:tcPr>
            <w:tcW w:w="887" w:type="dxa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BFDEB5" w14:textId="23A1061A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1354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CFC342" w14:textId="7D19240F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My Family</w:t>
            </w: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829E56" w14:textId="69BA1610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3900F72D" w14:textId="0D6A6061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173A15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1C3570" w14:textId="2C135068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303ABC44" w14:textId="3D3B161C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55477B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A41E29" w14:textId="36447571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6525FAFC" w14:textId="750811E3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3878DC03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0AA67D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A1B23F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3FF480" w14:textId="4E39AAE2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7993C344" w14:textId="32B60EFF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B6EFB4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16AAB9" w14:textId="1ECC0691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25A06F59" w14:textId="1424ACB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DC71A4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005EEC" w14:textId="2A6C5754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03463C02" w14:textId="7865708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0700741D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52C621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87C3F1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74DA3B" w14:textId="3965E8EE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33E4CF91" w14:textId="390B8DC2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FBC81D" w14:textId="7C190475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Food</w:t>
            </w: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38E397" w14:textId="04B046D5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627FF6CA" w14:textId="2E6D94F4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2B828A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3BDC33" w14:textId="1B78BF08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257B51DE" w14:textId="5CE9E81E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104DA503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12586E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D74A81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5208D5" w14:textId="36B58AEE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5B29C8A4" w14:textId="32D1D0C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031FC1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E629B3" w14:textId="1FE70A38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Rhythms and Sounds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37DA71CC" w14:textId="174CFFAB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4C7AAC" w14:textId="68D8A30B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0AF0F9" w14:textId="69CF9193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 xml:space="preserve">Unit </w:t>
            </w: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Feelings and Things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4DCB6E27" w14:textId="6FD02EFA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A602EE" w:rsidRPr="009E3A94" w14:paraId="65FE0A07" w14:textId="77777777" w:rsidTr="00A602EE">
        <w:trPr>
          <w:jc w:val="center"/>
        </w:trPr>
        <w:tc>
          <w:tcPr>
            <w:tcW w:w="887" w:type="dxa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E26963" w14:textId="77777777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F1AC45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6A9A79" w14:textId="3643268E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32B4F1C5" w14:textId="5EA3BDDE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BD5ED" w14:textId="77777777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3ACA3F" w14:textId="42362ED9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Words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6B6DDB54" w14:textId="1140AD68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841CE0" w14:textId="271556A5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54A4DB" w14:textId="4164EFAD" w:rsidR="001039C8" w:rsidRPr="009E3A94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25451331" w14:textId="360896C4" w:rsidR="001039C8" w:rsidRPr="00FD251D" w:rsidRDefault="001039C8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</w:tr>
      <w:tr w:rsidR="00A602EE" w:rsidRPr="009E3A94" w14:paraId="3145485E" w14:textId="77777777" w:rsidTr="00A602EE">
        <w:trPr>
          <w:jc w:val="center"/>
        </w:trPr>
        <w:tc>
          <w:tcPr>
            <w:tcW w:w="88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C09E2F" w14:textId="77777777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3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81672A" w14:textId="54ECB17A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5F73ED" w14:textId="5FDBC2C1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Unit My body – My Family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07EF1162" w14:textId="12454ECD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7A9E9C" w14:textId="77777777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23C7D8" w14:textId="06A84A0E" w:rsidR="001E07A7" w:rsidRPr="009E3A94" w:rsidRDefault="00226D30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27B6AF5E" w14:textId="07187F9E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727367" w14:textId="78A9AC9D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C2107C" w14:textId="584B97BD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22FF2543" w14:textId="028CB7CC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</w:tr>
      <w:tr w:rsidR="00A602EE" w:rsidRPr="009E3A94" w14:paraId="6CD41811" w14:textId="77777777" w:rsidTr="00A602EE">
        <w:trPr>
          <w:jc w:val="center"/>
        </w:trPr>
        <w:tc>
          <w:tcPr>
            <w:tcW w:w="88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3B450820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-</w:t>
            </w:r>
          </w:p>
        </w:tc>
        <w:tc>
          <w:tcPr>
            <w:tcW w:w="13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625579C2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0963B" w14:textId="042CE1EB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3F80131A" w14:textId="48E3B110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110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992BB" w14:textId="77777777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2ED1F3" w14:textId="51E47749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1F390BBB" w14:textId="7E362CE8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3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83BE1A" w14:textId="204FF77A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20EA5F" w14:textId="670909F8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18CC332E" w14:textId="6B73B15F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</w:tr>
      <w:tr w:rsidR="00A602EE" w:rsidRPr="009E3A94" w14:paraId="0CBE6D3D" w14:textId="77777777" w:rsidTr="00A602EE">
        <w:trPr>
          <w:jc w:val="center"/>
        </w:trPr>
        <w:tc>
          <w:tcPr>
            <w:tcW w:w="887" w:type="dxa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7BAE7B" w14:textId="620C9198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-</w:t>
            </w:r>
          </w:p>
        </w:tc>
        <w:tc>
          <w:tcPr>
            <w:tcW w:w="135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E151F1" w14:textId="173A6BCF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3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11594D" w14:textId="374693C8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661" w:type="dxa"/>
            <w:shd w:val="clear" w:color="auto" w:fill="FFFFFF"/>
            <w:vAlign w:val="center"/>
          </w:tcPr>
          <w:p w14:paraId="469BB524" w14:textId="29A0203F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110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80FB92" w14:textId="060591B8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37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3FF38C" w14:textId="7A003AD2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Unit Toys and Things - Food</w:t>
            </w:r>
          </w:p>
        </w:tc>
        <w:tc>
          <w:tcPr>
            <w:tcW w:w="1019" w:type="dxa"/>
            <w:shd w:val="clear" w:color="auto" w:fill="FFFFFF"/>
            <w:vAlign w:val="center"/>
          </w:tcPr>
          <w:p w14:paraId="516EFDBA" w14:textId="79D7D375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360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08A76E" w14:textId="36D5C149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1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0BFF27" w14:textId="60D066E7" w:rsidR="001E07A7" w:rsidRPr="009E3A94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9E3A94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54" w:type="dxa"/>
            <w:shd w:val="clear" w:color="auto" w:fill="FFFFFF"/>
            <w:vAlign w:val="center"/>
          </w:tcPr>
          <w:p w14:paraId="4C484CFD" w14:textId="5068866B" w:rsidR="001E07A7" w:rsidRPr="00FD251D" w:rsidRDefault="001E07A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</w:tr>
      <w:tr w:rsidR="00A602EE" w:rsidRPr="009E3A94" w14:paraId="4E80CE90" w14:textId="77777777" w:rsidTr="00FD251D">
        <w:trPr>
          <w:jc w:val="center"/>
        </w:trPr>
        <w:tc>
          <w:tcPr>
            <w:tcW w:w="887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A6F6C2" w14:textId="7F7638A5" w:rsidR="00B3120C" w:rsidRPr="00FD251D" w:rsidRDefault="00B3120C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  <w:t>المجموع</w:t>
            </w:r>
          </w:p>
        </w:tc>
        <w:tc>
          <w:tcPr>
            <w:tcW w:w="1354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56BBB" w14:textId="2116EA9C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Intro + 3 units</w:t>
            </w:r>
          </w:p>
        </w:tc>
        <w:tc>
          <w:tcPr>
            <w:tcW w:w="2376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12DD6C" w14:textId="03569D5B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18</w:t>
            </w:r>
          </w:p>
        </w:tc>
        <w:tc>
          <w:tcPr>
            <w:tcW w:w="661" w:type="dxa"/>
            <w:shd w:val="clear" w:color="auto" w:fill="E0FA8B" w:themeFill="accent2" w:themeFillTint="66"/>
            <w:vAlign w:val="center"/>
          </w:tcPr>
          <w:p w14:paraId="4AC52EB5" w14:textId="12522612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  <w:tc>
          <w:tcPr>
            <w:tcW w:w="1107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9DB19F" w14:textId="53399CC5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 Units</w:t>
            </w:r>
          </w:p>
        </w:tc>
        <w:tc>
          <w:tcPr>
            <w:tcW w:w="2377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B3C867" w14:textId="1068FCEA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20</w:t>
            </w:r>
          </w:p>
        </w:tc>
        <w:tc>
          <w:tcPr>
            <w:tcW w:w="1019" w:type="dxa"/>
            <w:shd w:val="clear" w:color="auto" w:fill="E0FA8B" w:themeFill="accent2" w:themeFillTint="66"/>
            <w:vAlign w:val="center"/>
          </w:tcPr>
          <w:p w14:paraId="691BCE43" w14:textId="1DAA545B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  <w:tc>
          <w:tcPr>
            <w:tcW w:w="1360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C4DF0B" w14:textId="35AA6555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 Units</w:t>
            </w:r>
          </w:p>
        </w:tc>
        <w:tc>
          <w:tcPr>
            <w:tcW w:w="2159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AD9FC3" w14:textId="7B44F421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17</w:t>
            </w:r>
          </w:p>
        </w:tc>
        <w:tc>
          <w:tcPr>
            <w:tcW w:w="1054" w:type="dxa"/>
            <w:shd w:val="clear" w:color="auto" w:fill="E0FA8B" w:themeFill="accent2" w:themeFillTint="66"/>
            <w:vAlign w:val="center"/>
          </w:tcPr>
          <w:p w14:paraId="28D6AB92" w14:textId="178C1986" w:rsidR="00B3120C" w:rsidRPr="00FD251D" w:rsidRDefault="007A1067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</w:tr>
    </w:tbl>
    <w:p w14:paraId="6CE39E83" w14:textId="3CBA46F4" w:rsidR="00E511EE" w:rsidRDefault="00E511EE" w:rsidP="00E511EE">
      <w:pPr>
        <w:rPr>
          <w:sz w:val="20"/>
          <w:szCs w:val="20"/>
          <w:rtl/>
        </w:rPr>
      </w:pPr>
    </w:p>
    <w:p w14:paraId="3523A597" w14:textId="79B47160" w:rsidR="004D2595" w:rsidRPr="00086508" w:rsidRDefault="004D2595" w:rsidP="007D021D">
      <w:pPr>
        <w:bidi/>
        <w:spacing w:before="100" w:after="100" w:line="240" w:lineRule="auto"/>
        <w:jc w:val="both"/>
        <w:rPr>
          <w:rFonts w:ascii="Sakkal Majalla" w:hAnsi="Sakkal Majalla" w:cs="Sakkal Majalla"/>
          <w:sz w:val="32"/>
          <w:szCs w:val="32"/>
          <w:rtl/>
        </w:rPr>
      </w:pPr>
    </w:p>
    <w:p w14:paraId="339467A6" w14:textId="59A47E8E" w:rsidR="004D2595" w:rsidRDefault="004D2595" w:rsidP="00254E0D">
      <w:pPr>
        <w:pStyle w:val="ac"/>
        <w:bidi/>
        <w:rPr>
          <w:rFonts w:ascii="Calibri" w:eastAsia="Calibri" w:hAnsi="Calibri" w:cs="Calibri"/>
          <w:b/>
          <w:bCs/>
          <w:color w:val="006C5F"/>
          <w:kern w:val="24"/>
          <w:sz w:val="32"/>
          <w:szCs w:val="32"/>
          <w:rtl/>
          <w:lang w:val="en-GB" w:eastAsia="en-GB"/>
        </w:rPr>
      </w:pPr>
    </w:p>
    <w:p w14:paraId="1697F49D" w14:textId="5E8FFB82" w:rsidR="004D2595" w:rsidRDefault="004D2595" w:rsidP="004D2595">
      <w:pPr>
        <w:bidi/>
        <w:rPr>
          <w:rtl/>
          <w:lang w:val="en-GB" w:eastAsia="en-GB"/>
        </w:rPr>
      </w:pPr>
    </w:p>
    <w:p w14:paraId="54B08736" w14:textId="13400C6B" w:rsidR="004D2595" w:rsidRDefault="004D2595" w:rsidP="004D2595">
      <w:pPr>
        <w:bidi/>
        <w:rPr>
          <w:rtl/>
          <w:lang w:val="en-GB" w:eastAsia="en-GB"/>
        </w:rPr>
      </w:pPr>
    </w:p>
    <w:p w14:paraId="1B292AA2" w14:textId="15554074" w:rsidR="004D2595" w:rsidRDefault="004D2595" w:rsidP="004D2595">
      <w:pPr>
        <w:bidi/>
        <w:rPr>
          <w:rtl/>
          <w:lang w:val="en-GB" w:eastAsia="en-GB"/>
        </w:rPr>
      </w:pPr>
    </w:p>
    <w:p w14:paraId="02964D14" w14:textId="605CA46A" w:rsidR="004D2595" w:rsidRDefault="004D2595" w:rsidP="004D2595">
      <w:pPr>
        <w:bidi/>
        <w:rPr>
          <w:lang w:val="en-GB" w:eastAsia="en-GB"/>
        </w:rPr>
      </w:pPr>
    </w:p>
    <w:p w14:paraId="5D1C5690" w14:textId="69E2EBDC" w:rsidR="008A51F0" w:rsidRDefault="008A51F0" w:rsidP="008A51F0">
      <w:pPr>
        <w:bidi/>
        <w:rPr>
          <w:rtl/>
          <w:lang w:val="en-GB" w:eastAsia="en-GB"/>
        </w:rPr>
      </w:pPr>
    </w:p>
    <w:p w14:paraId="417F570D" w14:textId="4D3B586D" w:rsidR="00FD251D" w:rsidRDefault="00FD251D" w:rsidP="00FD251D">
      <w:pPr>
        <w:bidi/>
        <w:rPr>
          <w:rtl/>
          <w:lang w:val="en-GB" w:eastAsia="en-GB"/>
        </w:rPr>
      </w:pPr>
    </w:p>
    <w:p w14:paraId="78BC2B1B" w14:textId="77777777" w:rsidR="00FD251D" w:rsidRPr="004D2595" w:rsidRDefault="00FD251D" w:rsidP="00FD251D">
      <w:pPr>
        <w:bidi/>
        <w:rPr>
          <w:lang w:val="en-GB" w:eastAsia="en-GB"/>
        </w:rPr>
      </w:pPr>
    </w:p>
    <w:p w14:paraId="5F592451" w14:textId="77777777" w:rsidR="004D2595" w:rsidRDefault="004D2595" w:rsidP="00B3120C">
      <w:pPr>
        <w:pStyle w:val="afff5"/>
        <w:bidi/>
        <w:spacing w:after="0"/>
        <w:rPr>
          <w:rFonts w:ascii="Calibri" w:eastAsia="Calibri" w:hAnsi="Calibri" w:cs="Calibri"/>
          <w:color w:val="006C5F"/>
          <w:kern w:val="24"/>
          <w:sz w:val="40"/>
          <w:szCs w:val="40"/>
          <w:rtl/>
        </w:rPr>
      </w:pPr>
    </w:p>
    <w:p w14:paraId="79D32F88" w14:textId="77777777" w:rsidR="004D2595" w:rsidRPr="00ED2548" w:rsidRDefault="004D2595" w:rsidP="00B3120C">
      <w:pPr>
        <w:pStyle w:val="afff5"/>
        <w:bidi/>
        <w:spacing w:after="0"/>
        <w:rPr>
          <w:rFonts w:ascii="Calibri" w:eastAsia="Calibri" w:hAnsi="Calibri" w:cs="Calibri"/>
          <w:color w:val="006C5F"/>
          <w:kern w:val="24"/>
          <w:sz w:val="40"/>
          <w:szCs w:val="40"/>
        </w:rPr>
      </w:pPr>
    </w:p>
    <w:tbl>
      <w:tblPr>
        <w:bidiVisual/>
        <w:tblW w:w="14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32"/>
        <w:gridCol w:w="1209"/>
        <w:gridCol w:w="2007"/>
        <w:gridCol w:w="1000"/>
        <w:gridCol w:w="1435"/>
        <w:gridCol w:w="2023"/>
        <w:gridCol w:w="1022"/>
        <w:gridCol w:w="1097"/>
        <w:gridCol w:w="2472"/>
        <w:gridCol w:w="1057"/>
      </w:tblGrid>
      <w:tr w:rsidR="004D2595" w:rsidRPr="00FD251D" w14:paraId="0D276B3F" w14:textId="77777777" w:rsidTr="002A7F42">
        <w:trPr>
          <w:jc w:val="center"/>
        </w:trPr>
        <w:tc>
          <w:tcPr>
            <w:tcW w:w="14354" w:type="dxa"/>
            <w:gridSpan w:val="10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D37B21" w14:textId="6334E1A6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lastRenderedPageBreak/>
              <w:t>المرحلة الدراسية:</w:t>
            </w:r>
            <w:r w:rsidR="00146808" w:rsidRPr="00FD251D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t xml:space="preserve"> </w:t>
            </w:r>
            <w:r w:rsidR="00146808" w:rsidRPr="00FD251D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الابتدائية/تعليم عام</w:t>
            </w:r>
            <w:r w:rsidR="00FD251D" w:rsidRPr="00FD251D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 xml:space="preserve"> وتحفيظ القرآن</w:t>
            </w:r>
          </w:p>
        </w:tc>
      </w:tr>
      <w:tr w:rsidR="004D2595" w:rsidRPr="00FD251D" w14:paraId="6EA31790" w14:textId="77777777" w:rsidTr="00A602EE">
        <w:trPr>
          <w:jc w:val="center"/>
        </w:trPr>
        <w:tc>
          <w:tcPr>
            <w:tcW w:w="5261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4A0396" w14:textId="2DA22FE5" w:rsidR="004D2595" w:rsidRPr="00FD251D" w:rsidRDefault="003D4633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</w:t>
            </w:r>
            <w:r w:rsidRPr="00FD251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 xml:space="preserve"> الخامس</w:t>
            </w:r>
          </w:p>
        </w:tc>
        <w:tc>
          <w:tcPr>
            <w:tcW w:w="9093" w:type="dxa"/>
            <w:gridSpan w:val="6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787811" w14:textId="2543D8DC" w:rsidR="004D2595" w:rsidRPr="00FD251D" w:rsidRDefault="003D4633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</w:t>
            </w:r>
            <w:r w:rsidRPr="00FD251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 xml:space="preserve"> اللغة</w:t>
            </w:r>
            <w:r w:rsidR="004D2595"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 xml:space="preserve"> الإنجليزية</w:t>
            </w:r>
          </w:p>
        </w:tc>
      </w:tr>
      <w:tr w:rsidR="004D2595" w:rsidRPr="00FD251D" w14:paraId="1E799A4B" w14:textId="77777777" w:rsidTr="00A602EE">
        <w:trPr>
          <w:jc w:val="center"/>
        </w:trPr>
        <w:tc>
          <w:tcPr>
            <w:tcW w:w="1034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CBE50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227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1DFEC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494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C506B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599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9EADA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4D2595" w:rsidRPr="00FD251D" w14:paraId="053351D3" w14:textId="77777777" w:rsidTr="00A602EE">
        <w:trPr>
          <w:jc w:val="center"/>
        </w:trPr>
        <w:tc>
          <w:tcPr>
            <w:tcW w:w="1034" w:type="dxa"/>
            <w:vMerge/>
            <w:shd w:val="clear" w:color="auto" w:fill="CED5DF" w:themeFill="text2" w:themeFillTint="33"/>
            <w:vAlign w:val="center"/>
            <w:hideMark/>
          </w:tcPr>
          <w:p w14:paraId="3A20FDF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209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BCF5C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015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EB55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1003" w:type="dxa"/>
            <w:shd w:val="clear" w:color="auto" w:fill="CED5DF" w:themeFill="text2" w:themeFillTint="33"/>
            <w:vAlign w:val="center"/>
          </w:tcPr>
          <w:p w14:paraId="64EF3B0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438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B8110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031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72D83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25" w:type="dxa"/>
            <w:shd w:val="clear" w:color="auto" w:fill="CED5DF" w:themeFill="text2" w:themeFillTint="33"/>
            <w:vAlign w:val="center"/>
          </w:tcPr>
          <w:p w14:paraId="48DDB48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055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63BD9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484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6D312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60" w:type="dxa"/>
            <w:shd w:val="clear" w:color="auto" w:fill="CED5DF" w:themeFill="text2" w:themeFillTint="33"/>
            <w:vAlign w:val="center"/>
          </w:tcPr>
          <w:p w14:paraId="0D049E2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4D2595" w:rsidRPr="00FD251D" w14:paraId="229452B2" w14:textId="77777777" w:rsidTr="00A602EE">
        <w:trPr>
          <w:trHeight w:val="20"/>
          <w:jc w:val="center"/>
        </w:trPr>
        <w:tc>
          <w:tcPr>
            <w:tcW w:w="1034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D6CC7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1</w:t>
            </w:r>
          </w:p>
        </w:tc>
        <w:tc>
          <w:tcPr>
            <w:tcW w:w="12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6ECFA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  <w:t>Introduction</w:t>
            </w: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209B5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Intro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0AF3836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053F4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Beautiful Nature</w:t>
            </w: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58F1A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163BD80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DC6E0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My House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74B27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5EEF6F7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2AB01F56" w14:textId="77777777" w:rsidTr="00A602EE">
        <w:trPr>
          <w:jc w:val="center"/>
        </w:trPr>
        <w:tc>
          <w:tcPr>
            <w:tcW w:w="1034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35330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  <w:t>2</w:t>
            </w:r>
          </w:p>
        </w:tc>
        <w:tc>
          <w:tcPr>
            <w:tcW w:w="1209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F4895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Feelings</w:t>
            </w: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46702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3F48766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F44EF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87823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25" w:type="dxa"/>
            <w:shd w:val="clear" w:color="auto" w:fill="FFFFFF"/>
            <w:vAlign w:val="center"/>
          </w:tcPr>
          <w:p w14:paraId="459AB82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97203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BB770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60" w:type="dxa"/>
            <w:shd w:val="clear" w:color="auto" w:fill="FFFFFF"/>
            <w:vAlign w:val="center"/>
          </w:tcPr>
          <w:p w14:paraId="65D154D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6646D6E7" w14:textId="77777777" w:rsidTr="00A602EE">
        <w:trPr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AEE34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328F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57485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03" w:type="dxa"/>
            <w:shd w:val="clear" w:color="auto" w:fill="FFFFFF"/>
            <w:vAlign w:val="center"/>
          </w:tcPr>
          <w:p w14:paraId="717F563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1BA50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96824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71102F2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EF1F0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861A3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17A9C06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13273A6E" w14:textId="77777777" w:rsidTr="00A602EE">
        <w:trPr>
          <w:trHeight w:val="20"/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AF518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D8952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DF71A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03" w:type="dxa"/>
            <w:vMerge w:val="restart"/>
            <w:shd w:val="clear" w:color="auto" w:fill="FFFFFF"/>
            <w:vAlign w:val="center"/>
          </w:tcPr>
          <w:p w14:paraId="4817139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585DF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1A27E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5379617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9E0EC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AA4A6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60" w:type="dxa"/>
            <w:vMerge w:val="restart"/>
            <w:shd w:val="clear" w:color="auto" w:fill="FFFFFF"/>
            <w:vAlign w:val="center"/>
          </w:tcPr>
          <w:p w14:paraId="03F618E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43C5206B" w14:textId="77777777" w:rsidTr="00A602EE">
        <w:trPr>
          <w:trHeight w:val="20"/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F94AE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BA671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10BC0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1003" w:type="dxa"/>
            <w:vMerge/>
            <w:shd w:val="clear" w:color="auto" w:fill="FFFFFF"/>
            <w:vAlign w:val="center"/>
          </w:tcPr>
          <w:p w14:paraId="4F0A7C5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50CBA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A0B7E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2EBBFFA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4B37E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AC866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1060" w:type="dxa"/>
            <w:vMerge/>
            <w:shd w:val="clear" w:color="auto" w:fill="FFFFFF"/>
            <w:vAlign w:val="center"/>
          </w:tcPr>
          <w:p w14:paraId="7AAC6C5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</w:tr>
      <w:tr w:rsidR="004D2595" w:rsidRPr="00FD251D" w14:paraId="13FB2488" w14:textId="77777777" w:rsidTr="00A602EE">
        <w:trPr>
          <w:trHeight w:val="20"/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79886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72C7F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6DFB9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715A884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2C031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Friends, Actions, Things</w:t>
            </w: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01CD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15E0465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F8563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0F920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09621CE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4</w:t>
            </w:r>
          </w:p>
        </w:tc>
      </w:tr>
      <w:tr w:rsidR="004D2595" w:rsidRPr="00FD251D" w14:paraId="50315232" w14:textId="77777777" w:rsidTr="00A602EE">
        <w:trPr>
          <w:trHeight w:val="20"/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B536B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01FFD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C1061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42138D8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29407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9B36E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25" w:type="dxa"/>
            <w:shd w:val="clear" w:color="auto" w:fill="FFFFFF"/>
            <w:vAlign w:val="center"/>
          </w:tcPr>
          <w:p w14:paraId="3D96FB3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2F502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22E1B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 xml:space="preserve">Unit My House 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033981B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3393CA18" w14:textId="77777777" w:rsidTr="00A602EE">
        <w:trPr>
          <w:trHeight w:val="20"/>
          <w:jc w:val="center"/>
        </w:trPr>
        <w:tc>
          <w:tcPr>
            <w:tcW w:w="1034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2B1B6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C7746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CA0E9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 xml:space="preserve">Unit </w:t>
            </w: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Feelings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039E183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139E4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AC727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2CAF590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F744A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My Things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12773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4975498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072A327F" w14:textId="77777777" w:rsidTr="00A602EE">
        <w:trPr>
          <w:jc w:val="center"/>
        </w:trPr>
        <w:tc>
          <w:tcPr>
            <w:tcW w:w="1034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BCB7B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1209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E0956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Things We Wear</w:t>
            </w: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D0C44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33057C5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7F7B6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D226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620DFED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F58E9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6CEC1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60" w:type="dxa"/>
            <w:shd w:val="clear" w:color="auto" w:fill="FFFFFF"/>
            <w:vAlign w:val="center"/>
          </w:tcPr>
          <w:p w14:paraId="4DA9D3A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4D7106BA" w14:textId="77777777" w:rsidTr="00A602EE">
        <w:trPr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DFF0C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24D67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435FE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03" w:type="dxa"/>
            <w:shd w:val="clear" w:color="auto" w:fill="FFFFFF"/>
            <w:vAlign w:val="center"/>
          </w:tcPr>
          <w:p w14:paraId="25C3EDC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4B2B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CA149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Beautiful Nature- Friends, Actions, Things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7485B2F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2F5EB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52245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564919D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4D7607B4" w14:textId="77777777" w:rsidTr="00A602EE">
        <w:trPr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1BDB3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4EDE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17572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4576B79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6E594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Wild Animals</w:t>
            </w: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63B37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45E8986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2B556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79154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543341F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5151C72C" w14:textId="77777777" w:rsidTr="00A602EE">
        <w:trPr>
          <w:trHeight w:val="278"/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126AF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9E792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99699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03" w:type="dxa"/>
            <w:vMerge w:val="restart"/>
            <w:shd w:val="clear" w:color="auto" w:fill="FFFFFF"/>
            <w:vAlign w:val="center"/>
          </w:tcPr>
          <w:p w14:paraId="23756D3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EBFE9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92F3B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25" w:type="dxa"/>
            <w:vMerge w:val="restart"/>
            <w:shd w:val="clear" w:color="auto" w:fill="FFFFFF"/>
            <w:vAlign w:val="center"/>
          </w:tcPr>
          <w:p w14:paraId="729CC64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6EF24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50491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6D11721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</w:t>
            </w:r>
          </w:p>
        </w:tc>
      </w:tr>
      <w:tr w:rsidR="004D2595" w:rsidRPr="00FD251D" w14:paraId="499B2D5E" w14:textId="77777777" w:rsidTr="00A602EE">
        <w:trPr>
          <w:trHeight w:val="20"/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52CA7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2DE4C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AEDDA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1003" w:type="dxa"/>
            <w:vMerge/>
            <w:shd w:val="clear" w:color="auto" w:fill="FFFFFF"/>
            <w:vAlign w:val="center"/>
          </w:tcPr>
          <w:p w14:paraId="4679C8A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12791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BD495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</w:p>
        </w:tc>
        <w:tc>
          <w:tcPr>
            <w:tcW w:w="1025" w:type="dxa"/>
            <w:vMerge/>
            <w:shd w:val="clear" w:color="auto" w:fill="FFFFFF"/>
            <w:vAlign w:val="center"/>
          </w:tcPr>
          <w:p w14:paraId="4CB284F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</w:p>
        </w:tc>
        <w:tc>
          <w:tcPr>
            <w:tcW w:w="105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A3B7B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CBEC5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My Things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50362E4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55E0D664" w14:textId="77777777" w:rsidTr="00A602EE">
        <w:trPr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28507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A456A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9D019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0352A4D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89D12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2975E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7F9BDF6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D641C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My Day, Animals, Places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A5E3D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36221DD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3B454BD6" w14:textId="77777777" w:rsidTr="00A602EE">
        <w:trPr>
          <w:jc w:val="center"/>
        </w:trPr>
        <w:tc>
          <w:tcPr>
            <w:tcW w:w="1034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DA72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1209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51469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Things We Do</w:t>
            </w: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0D47F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3B8EFBB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5C6B3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8AB40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7728C16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90CFA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7C2DD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60" w:type="dxa"/>
            <w:shd w:val="clear" w:color="auto" w:fill="FFFFFF"/>
            <w:vAlign w:val="center"/>
          </w:tcPr>
          <w:p w14:paraId="45F74CA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7B100505" w14:textId="77777777" w:rsidTr="00A602EE">
        <w:trPr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7B130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96D06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C61B3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03" w:type="dxa"/>
            <w:shd w:val="clear" w:color="auto" w:fill="FFFFFF"/>
            <w:vAlign w:val="center"/>
          </w:tcPr>
          <w:p w14:paraId="370E18D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DBDB7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7FBC53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3A68904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748CC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49679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3D18CA2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690BCF22" w14:textId="77777777" w:rsidTr="00A602EE">
        <w:trPr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9D7C4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B5027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2C46D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70A6044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04DF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From Here to There </w:t>
            </w: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BC2C4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Talk Time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27FBDCC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51026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D6E46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7905A80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27A06A3A" w14:textId="77777777" w:rsidTr="00A602EE">
        <w:trPr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164D5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A2552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A9A2B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17D52A3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C2507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67539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Rhythms and </w:t>
            </w:r>
            <w:proofErr w:type="gramStart"/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Listening</w:t>
            </w:r>
            <w:proofErr w:type="gramEnd"/>
          </w:p>
        </w:tc>
        <w:tc>
          <w:tcPr>
            <w:tcW w:w="1025" w:type="dxa"/>
            <w:shd w:val="clear" w:color="auto" w:fill="FFFFFF"/>
            <w:vAlign w:val="center"/>
          </w:tcPr>
          <w:p w14:paraId="3B1BCCD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8D683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E3A3E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My Day, Animals, Places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4B12B46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FD251D" w14:paraId="41DCDE72" w14:textId="77777777" w:rsidTr="00A602EE">
        <w:trPr>
          <w:jc w:val="center"/>
        </w:trPr>
        <w:tc>
          <w:tcPr>
            <w:tcW w:w="103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18087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0A7FF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DB4D4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7E30082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B6F52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E7993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Words in Action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0BEE51E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C8493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AD44A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482EAE2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</w:tr>
      <w:tr w:rsidR="004D2595" w:rsidRPr="00FD251D" w14:paraId="4FFF5E23" w14:textId="77777777" w:rsidTr="00A602EE">
        <w:trPr>
          <w:trHeight w:val="60"/>
          <w:jc w:val="center"/>
        </w:trPr>
        <w:tc>
          <w:tcPr>
            <w:tcW w:w="1034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4E9D0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2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EBA2D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D2BE8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Things We Wear - Things We Do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38E482F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80CE2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710C7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4CF77BA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4FBAB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BBD54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6EF1DED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</w:tr>
      <w:tr w:rsidR="004D2595" w:rsidRPr="00FD251D" w14:paraId="1C97A20A" w14:textId="77777777" w:rsidTr="00A602EE">
        <w:trPr>
          <w:jc w:val="center"/>
        </w:trPr>
        <w:tc>
          <w:tcPr>
            <w:tcW w:w="1034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CB31D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-</w:t>
            </w:r>
          </w:p>
        </w:tc>
        <w:tc>
          <w:tcPr>
            <w:tcW w:w="12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42F53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C72EF4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036121E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143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5E7DE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10B86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107DE9D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2</w:t>
            </w:r>
          </w:p>
        </w:tc>
        <w:tc>
          <w:tcPr>
            <w:tcW w:w="105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814C2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52521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7124673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</w:tr>
      <w:tr w:rsidR="004D2595" w:rsidRPr="00FD251D" w14:paraId="220B0D52" w14:textId="77777777" w:rsidTr="00A602EE">
        <w:trPr>
          <w:trHeight w:val="46"/>
          <w:jc w:val="center"/>
        </w:trPr>
        <w:tc>
          <w:tcPr>
            <w:tcW w:w="1034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30166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lang w:eastAsia="en-GB"/>
              </w:rPr>
              <w:t>-</w:t>
            </w:r>
          </w:p>
        </w:tc>
        <w:tc>
          <w:tcPr>
            <w:tcW w:w="12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D82CCF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01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3BCE4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03" w:type="dxa"/>
            <w:shd w:val="clear" w:color="auto" w:fill="FFFFFF"/>
            <w:vAlign w:val="center"/>
          </w:tcPr>
          <w:p w14:paraId="186644AE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143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657F7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Evaluation </w:t>
            </w:r>
          </w:p>
        </w:tc>
        <w:tc>
          <w:tcPr>
            <w:tcW w:w="203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D87B56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 xml:space="preserve">Unit Wild Animals- From Here to There </w:t>
            </w:r>
          </w:p>
        </w:tc>
        <w:tc>
          <w:tcPr>
            <w:tcW w:w="1025" w:type="dxa"/>
            <w:shd w:val="clear" w:color="auto" w:fill="FFFFFF"/>
            <w:vAlign w:val="center"/>
          </w:tcPr>
          <w:p w14:paraId="72004A10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1</w:t>
            </w:r>
          </w:p>
        </w:tc>
        <w:tc>
          <w:tcPr>
            <w:tcW w:w="105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262E0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  <w:tc>
          <w:tcPr>
            <w:tcW w:w="248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C02001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-</w:t>
            </w:r>
          </w:p>
        </w:tc>
        <w:tc>
          <w:tcPr>
            <w:tcW w:w="1060" w:type="dxa"/>
            <w:shd w:val="clear" w:color="auto" w:fill="FFFFFF"/>
            <w:vAlign w:val="center"/>
          </w:tcPr>
          <w:p w14:paraId="1C9883F5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-</w:t>
            </w:r>
          </w:p>
        </w:tc>
      </w:tr>
      <w:tr w:rsidR="004D2595" w:rsidRPr="00FD251D" w14:paraId="665C2B41" w14:textId="77777777" w:rsidTr="00FD251D">
        <w:trPr>
          <w:trHeight w:val="28"/>
          <w:jc w:val="center"/>
        </w:trPr>
        <w:tc>
          <w:tcPr>
            <w:tcW w:w="1034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0AC8ED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  <w:t>المجموع</w:t>
            </w:r>
          </w:p>
        </w:tc>
        <w:tc>
          <w:tcPr>
            <w:tcW w:w="1209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CAE02C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Intro+ 3 Units</w:t>
            </w:r>
          </w:p>
        </w:tc>
        <w:tc>
          <w:tcPr>
            <w:tcW w:w="2015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06DB0B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18</w:t>
            </w:r>
          </w:p>
        </w:tc>
        <w:tc>
          <w:tcPr>
            <w:tcW w:w="1003" w:type="dxa"/>
            <w:shd w:val="clear" w:color="auto" w:fill="E0FA8B" w:themeFill="accent2" w:themeFillTint="66"/>
            <w:vAlign w:val="center"/>
          </w:tcPr>
          <w:p w14:paraId="650DED6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  <w:tc>
          <w:tcPr>
            <w:tcW w:w="1438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59F31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4 Units</w:t>
            </w:r>
          </w:p>
        </w:tc>
        <w:tc>
          <w:tcPr>
            <w:tcW w:w="2031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CFB5A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21</w:t>
            </w:r>
          </w:p>
        </w:tc>
        <w:tc>
          <w:tcPr>
            <w:tcW w:w="1025" w:type="dxa"/>
            <w:shd w:val="clear" w:color="auto" w:fill="E0FA8B" w:themeFill="accent2" w:themeFillTint="66"/>
            <w:vAlign w:val="center"/>
          </w:tcPr>
          <w:p w14:paraId="4E78FB58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  <w:tc>
          <w:tcPr>
            <w:tcW w:w="1055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4F4ED7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3 Units</w:t>
            </w:r>
          </w:p>
        </w:tc>
        <w:tc>
          <w:tcPr>
            <w:tcW w:w="2484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9048DA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17</w:t>
            </w:r>
          </w:p>
        </w:tc>
        <w:tc>
          <w:tcPr>
            <w:tcW w:w="1060" w:type="dxa"/>
            <w:shd w:val="clear" w:color="auto" w:fill="E0FA8B" w:themeFill="accent2" w:themeFillTint="66"/>
            <w:vAlign w:val="center"/>
          </w:tcPr>
          <w:p w14:paraId="45479642" w14:textId="77777777" w:rsidR="004D2595" w:rsidRPr="00FD251D" w:rsidRDefault="004D2595" w:rsidP="00A602EE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</w:tr>
    </w:tbl>
    <w:p w14:paraId="78F44F2D" w14:textId="77777777" w:rsidR="004D2595" w:rsidRDefault="004D2595" w:rsidP="00E511EE">
      <w:pPr>
        <w:rPr>
          <w:sz w:val="20"/>
          <w:szCs w:val="20"/>
          <w:rtl/>
        </w:rPr>
      </w:pPr>
    </w:p>
    <w:p w14:paraId="4F8E6722" w14:textId="77777777" w:rsidR="004D2595" w:rsidRDefault="004D2595" w:rsidP="00E511EE">
      <w:pPr>
        <w:rPr>
          <w:sz w:val="20"/>
          <w:szCs w:val="20"/>
          <w:rtl/>
        </w:rPr>
      </w:pPr>
    </w:p>
    <w:p w14:paraId="6D6261CE" w14:textId="77777777" w:rsidR="004D2595" w:rsidRPr="00E511EE" w:rsidRDefault="004D2595" w:rsidP="00E511EE">
      <w:pPr>
        <w:rPr>
          <w:sz w:val="20"/>
          <w:szCs w:val="20"/>
        </w:rPr>
      </w:pPr>
    </w:p>
    <w:p w14:paraId="724F045C" w14:textId="77777777" w:rsidR="004D2595" w:rsidRPr="00320F54" w:rsidRDefault="004D2595" w:rsidP="00E511EE">
      <w:pPr>
        <w:tabs>
          <w:tab w:val="left" w:pos="8010"/>
        </w:tabs>
        <w:bidi/>
        <w:rPr>
          <w:rtl/>
        </w:rPr>
      </w:pPr>
    </w:p>
    <w:p w14:paraId="59AEEE09" w14:textId="4A77FEA7" w:rsidR="004D2595" w:rsidRPr="00086508" w:rsidRDefault="004D2595" w:rsidP="007D021D">
      <w:pPr>
        <w:bidi/>
        <w:spacing w:before="100" w:after="100" w:line="240" w:lineRule="auto"/>
        <w:jc w:val="both"/>
        <w:rPr>
          <w:rFonts w:ascii="Sakkal Majalla" w:hAnsi="Sakkal Majalla" w:cs="Sakkal Majalla"/>
          <w:sz w:val="32"/>
          <w:szCs w:val="32"/>
          <w:rtl/>
        </w:rPr>
      </w:pPr>
    </w:p>
    <w:p w14:paraId="26EEC309" w14:textId="3B1A8135" w:rsidR="004D2595" w:rsidRDefault="004D2595" w:rsidP="00254E0D">
      <w:pPr>
        <w:pStyle w:val="ac"/>
        <w:bidi/>
        <w:rPr>
          <w:rFonts w:ascii="Calibri" w:eastAsia="Calibri" w:hAnsi="Calibri" w:cs="Calibri"/>
          <w:b/>
          <w:bCs/>
          <w:color w:val="006C5F"/>
          <w:kern w:val="24"/>
          <w:sz w:val="32"/>
          <w:szCs w:val="32"/>
          <w:rtl/>
          <w:lang w:val="en-GB" w:eastAsia="en-GB"/>
        </w:rPr>
      </w:pPr>
    </w:p>
    <w:p w14:paraId="02DBA0C1" w14:textId="3EB2BF11" w:rsidR="004D2595" w:rsidRDefault="004D2595" w:rsidP="004D2595">
      <w:pPr>
        <w:bidi/>
        <w:rPr>
          <w:rtl/>
          <w:lang w:val="en-GB" w:eastAsia="en-GB"/>
        </w:rPr>
      </w:pPr>
    </w:p>
    <w:p w14:paraId="6A58B66F" w14:textId="685BA733" w:rsidR="004D2595" w:rsidRDefault="004D2595" w:rsidP="004D2595">
      <w:pPr>
        <w:bidi/>
        <w:rPr>
          <w:rtl/>
          <w:lang w:val="en-GB" w:eastAsia="en-GB"/>
        </w:rPr>
      </w:pPr>
    </w:p>
    <w:p w14:paraId="1F2A386E" w14:textId="77777777" w:rsidR="004D2595" w:rsidRPr="004D2595" w:rsidRDefault="004D2595" w:rsidP="004D2595">
      <w:pPr>
        <w:bidi/>
        <w:rPr>
          <w:lang w:val="en-GB" w:eastAsia="en-GB"/>
        </w:rPr>
      </w:pPr>
    </w:p>
    <w:p w14:paraId="30BCFC19" w14:textId="77777777" w:rsidR="004D2595" w:rsidRDefault="004D2595" w:rsidP="00B3120C">
      <w:pPr>
        <w:pStyle w:val="afff5"/>
        <w:bidi/>
        <w:spacing w:after="0"/>
        <w:rPr>
          <w:rFonts w:ascii="Calibri" w:eastAsia="Calibri" w:hAnsi="Calibri" w:cs="Calibri"/>
          <w:color w:val="006C5F"/>
          <w:kern w:val="24"/>
          <w:sz w:val="40"/>
          <w:szCs w:val="40"/>
          <w:rtl/>
        </w:rPr>
      </w:pPr>
    </w:p>
    <w:p w14:paraId="48CD48C3" w14:textId="77777777" w:rsidR="00A602EE" w:rsidRPr="00ED2548" w:rsidRDefault="00A602EE" w:rsidP="00A602EE">
      <w:pPr>
        <w:pStyle w:val="afff5"/>
        <w:bidi/>
        <w:spacing w:after="0"/>
        <w:rPr>
          <w:rFonts w:ascii="Calibri" w:eastAsia="Calibri" w:hAnsi="Calibri" w:cs="Calibri"/>
          <w:color w:val="006C5F"/>
          <w:kern w:val="24"/>
          <w:sz w:val="40"/>
          <w:szCs w:val="40"/>
        </w:rPr>
      </w:pPr>
    </w:p>
    <w:tbl>
      <w:tblPr>
        <w:bidiVisual/>
        <w:tblW w:w="14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61"/>
        <w:gridCol w:w="1476"/>
        <w:gridCol w:w="2086"/>
        <w:gridCol w:w="967"/>
        <w:gridCol w:w="1476"/>
        <w:gridCol w:w="1946"/>
        <w:gridCol w:w="987"/>
        <w:gridCol w:w="1428"/>
        <w:gridCol w:w="2009"/>
        <w:gridCol w:w="1018"/>
      </w:tblGrid>
      <w:tr w:rsidR="004D2595" w:rsidRPr="00A602EE" w14:paraId="3619B83B" w14:textId="77777777" w:rsidTr="006D6801">
        <w:trPr>
          <w:jc w:val="center"/>
        </w:trPr>
        <w:tc>
          <w:tcPr>
            <w:tcW w:w="14354" w:type="dxa"/>
            <w:gridSpan w:val="10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2CCF4E" w14:textId="29DEF472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rtl/>
              </w:rPr>
              <w:lastRenderedPageBreak/>
              <w:t xml:space="preserve">المرحلة الدراسية: </w:t>
            </w:r>
            <w:r w:rsidR="00146808" w:rsidRPr="00C365F3">
              <w:rPr>
                <w:rFonts w:ascii="Sakkal Majalla" w:eastAsia="STCaiyun" w:hAnsi="Sakkal Majalla" w:cs="Sakkal Majalla"/>
                <w:b/>
                <w:bCs/>
                <w:kern w:val="24"/>
                <w:rtl/>
              </w:rPr>
              <w:t>الابتدائية/تعليم عام</w:t>
            </w:r>
            <w:r w:rsidR="00C365F3" w:rsidRPr="00C365F3">
              <w:rPr>
                <w:rFonts w:ascii="Sakkal Majalla" w:eastAsia="STCaiyun" w:hAnsi="Sakkal Majalla" w:cs="Sakkal Majalla" w:hint="cs"/>
                <w:b/>
                <w:bCs/>
                <w:kern w:val="24"/>
                <w:rtl/>
              </w:rPr>
              <w:t xml:space="preserve"> وتحفيظ القرآن </w:t>
            </w:r>
          </w:p>
        </w:tc>
      </w:tr>
      <w:tr w:rsidR="004D2595" w:rsidRPr="00A602EE" w14:paraId="2EE36819" w14:textId="77777777" w:rsidTr="006D6801">
        <w:trPr>
          <w:jc w:val="center"/>
        </w:trPr>
        <w:tc>
          <w:tcPr>
            <w:tcW w:w="5490" w:type="dxa"/>
            <w:gridSpan w:val="4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BD818F" w14:textId="1426621F" w:rsidR="004D2595" w:rsidRPr="00FD251D" w:rsidRDefault="00C365F3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الصف:</w:t>
            </w:r>
            <w:r w:rsidRPr="00FD251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 xml:space="preserve"> السادس</w:t>
            </w:r>
          </w:p>
        </w:tc>
        <w:tc>
          <w:tcPr>
            <w:tcW w:w="8864" w:type="dxa"/>
            <w:gridSpan w:val="6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20016C" w14:textId="446DCAE6" w:rsidR="004D2595" w:rsidRPr="00FD251D" w:rsidRDefault="00C365F3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rtl/>
              </w:rPr>
              <w:t>المادة:</w:t>
            </w:r>
            <w:r w:rsidRPr="00FD251D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rtl/>
                <w:lang w:eastAsia="en-GB"/>
              </w:rPr>
              <w:t xml:space="preserve"> اللغة</w:t>
            </w:r>
            <w:r w:rsidR="004D2595"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 xml:space="preserve"> الإنجليزية</w:t>
            </w:r>
          </w:p>
        </w:tc>
      </w:tr>
      <w:tr w:rsidR="004D2595" w:rsidRPr="00A602EE" w14:paraId="1B8A7712" w14:textId="77777777" w:rsidTr="003E609D">
        <w:trPr>
          <w:jc w:val="center"/>
        </w:trPr>
        <w:tc>
          <w:tcPr>
            <w:tcW w:w="961" w:type="dxa"/>
            <w:vMerge w:val="restart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1D5515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م</w:t>
            </w:r>
          </w:p>
        </w:tc>
        <w:tc>
          <w:tcPr>
            <w:tcW w:w="4529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55E3D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الأول</w:t>
            </w:r>
          </w:p>
        </w:tc>
        <w:tc>
          <w:tcPr>
            <w:tcW w:w="4409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128772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الثاني</w:t>
            </w:r>
          </w:p>
        </w:tc>
        <w:tc>
          <w:tcPr>
            <w:tcW w:w="4455" w:type="dxa"/>
            <w:gridSpan w:val="3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E3002D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الفصل الدراسي الثالث</w:t>
            </w:r>
          </w:p>
        </w:tc>
      </w:tr>
      <w:tr w:rsidR="004D2595" w:rsidRPr="00A602EE" w14:paraId="351E7C0E" w14:textId="77777777" w:rsidTr="006D6801">
        <w:trPr>
          <w:jc w:val="center"/>
        </w:trPr>
        <w:tc>
          <w:tcPr>
            <w:tcW w:w="961" w:type="dxa"/>
            <w:vMerge/>
            <w:shd w:val="clear" w:color="auto" w:fill="CED5DF" w:themeFill="text2" w:themeFillTint="33"/>
            <w:vAlign w:val="center"/>
            <w:hideMark/>
          </w:tcPr>
          <w:p w14:paraId="2A06B44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476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3EA6E3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086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953AE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الدرس</w:t>
            </w:r>
          </w:p>
        </w:tc>
        <w:tc>
          <w:tcPr>
            <w:tcW w:w="967" w:type="dxa"/>
            <w:shd w:val="clear" w:color="auto" w:fill="CED5DF" w:themeFill="text2" w:themeFillTint="33"/>
            <w:vAlign w:val="center"/>
          </w:tcPr>
          <w:p w14:paraId="0C0204C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476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7E94CC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1946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1F20AA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987" w:type="dxa"/>
            <w:shd w:val="clear" w:color="auto" w:fill="CED5DF" w:themeFill="text2" w:themeFillTint="33"/>
            <w:vAlign w:val="center"/>
          </w:tcPr>
          <w:p w14:paraId="1034E95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  <w:tc>
          <w:tcPr>
            <w:tcW w:w="1428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E837F8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الوحدة</w:t>
            </w:r>
          </w:p>
        </w:tc>
        <w:tc>
          <w:tcPr>
            <w:tcW w:w="2009" w:type="dxa"/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B819F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الدرس</w:t>
            </w:r>
          </w:p>
        </w:tc>
        <w:tc>
          <w:tcPr>
            <w:tcW w:w="1018" w:type="dxa"/>
            <w:shd w:val="clear" w:color="auto" w:fill="CED5DF" w:themeFill="text2" w:themeFillTint="33"/>
            <w:vAlign w:val="center"/>
          </w:tcPr>
          <w:p w14:paraId="34C999CF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عدد الحصص</w:t>
            </w:r>
          </w:p>
        </w:tc>
      </w:tr>
      <w:tr w:rsidR="004D2595" w:rsidRPr="00A602EE" w14:paraId="76F5C8CC" w14:textId="77777777" w:rsidTr="006D6801">
        <w:trPr>
          <w:jc w:val="center"/>
        </w:trPr>
        <w:tc>
          <w:tcPr>
            <w:tcW w:w="96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A077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rtl/>
                <w:lang w:eastAsia="en-GB"/>
              </w:rPr>
              <w:t>1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D4D06" w14:textId="77777777" w:rsidR="004D2595" w:rsidRPr="00C365F3" w:rsidRDefault="004D2595" w:rsidP="00FD251D">
            <w:pPr>
              <w:bidi/>
              <w:spacing w:before="120" w:after="12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</w:pPr>
          </w:p>
          <w:p w14:paraId="2790D57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color w:val="212832" w:themeColor="text2" w:themeShade="BF"/>
                <w:lang w:val="en-ZA" w:eastAsia="en-GB"/>
              </w:rPr>
              <w:t>It’s Nice to Meet You!</w:t>
            </w: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A5B155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134EB141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F2CDD3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 xml:space="preserve">Yesterday and </w:t>
            </w:r>
            <w:proofErr w:type="gramStart"/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Today</w:t>
            </w:r>
            <w:proofErr w:type="gramEnd"/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CEEEDF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2AEA4F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FBB4A1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My School is Cool!</w:t>
            </w: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4D6BF8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4C33B6B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14B26996" w14:textId="77777777" w:rsidTr="006D6801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25390A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0A0316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251D49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66E15F7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196D3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7FCE4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6B18E722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7FAC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0CDF89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15E887E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68E544C9" w14:textId="77777777" w:rsidTr="006D6801">
        <w:trPr>
          <w:trHeight w:val="167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89499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D975E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8E1543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Rhythms and Reading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0ED2711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49AA0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0D394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Rhythms and Reading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115BCF2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27145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44FDAB" w14:textId="72C4E311" w:rsidR="004D2595" w:rsidRPr="00FD251D" w:rsidRDefault="00C365F3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Reading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and Writing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29C44058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566CE303" w14:textId="77777777" w:rsidTr="006D6801">
        <w:trPr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8CC489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5C9CB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F5670F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517F7BF8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C3CAE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4C231D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1FEBDA8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2BB32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84C2E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1135C255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6C6C227C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4DC368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4E340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2F3382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78D7CDD3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00226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354BFF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11B1496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59F77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7848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6323B88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74A5F7FA" w14:textId="77777777" w:rsidTr="00A602EE">
        <w:trPr>
          <w:trHeight w:val="20"/>
          <w:jc w:val="center"/>
        </w:trPr>
        <w:tc>
          <w:tcPr>
            <w:tcW w:w="96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73D56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2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CE88B0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Sea Animals</w:t>
            </w: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5EB19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3ECFA5D4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1983C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Jobs</w:t>
            </w: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E1CB0D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0137966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92B23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A Healthy Life</w:t>
            </w: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CC6B1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6734EE4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50C17C92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27180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D16EB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91B98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16872F5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30A28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D8FC0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6649553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57BDB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168E19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6F55FC6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596FF37F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D4D5DE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1D5D8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9A8AA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Rhythms and Reading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6DC68E8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57752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3794A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Rhythms and Reading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6A4F430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C4F3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08F197" w14:textId="574053C5" w:rsidR="004D2595" w:rsidRPr="00FD251D" w:rsidRDefault="00585E98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Reading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and Writing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4C28EF44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727BCB8C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D294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854FF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59F2B9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3BC1994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22B64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B7881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26EC2948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F8639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1210D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001CF8A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41867319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3CB280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9884E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3093A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259D2471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8BD46D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61171D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2C0923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B74524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E4503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5EE63B86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0F5D3978" w14:textId="77777777" w:rsidTr="00A602EE">
        <w:trPr>
          <w:trHeight w:val="28"/>
          <w:jc w:val="center"/>
        </w:trPr>
        <w:tc>
          <w:tcPr>
            <w:tcW w:w="96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FA63BE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D14BCF" w14:textId="7EC18ED1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Evaluation</w:t>
            </w: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63199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 xml:space="preserve">Unit </w:t>
            </w: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 xml:space="preserve">It’s Nice to Meet You! - </w:t>
            </w: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Sea Animals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0EB9758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DF7A2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Evaluation</w:t>
            </w: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5F66B8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Yesterday and Today - Jobs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1F46E3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632B8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Evaluation</w:t>
            </w: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44696C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My School is Cool! - A Healthy Life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7E8D575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756AB78C" w14:textId="77777777" w:rsidTr="00A602EE">
        <w:trPr>
          <w:trHeight w:val="20"/>
          <w:jc w:val="center"/>
        </w:trPr>
        <w:tc>
          <w:tcPr>
            <w:tcW w:w="96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726A5E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3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674D58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Sports and Activities</w:t>
            </w: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0F27D3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3C77910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04CA42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Fun on the Weekend</w:t>
            </w: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D02FB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9C2CB2D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F985C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Hanging Out in Town</w:t>
            </w: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8E8DBE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5AE0996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6AD2ED56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0649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F053C5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CA6EA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2003DE74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79D431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CE43A8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7062E10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221832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06FDB9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3D40679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78F96C53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E7E225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DB807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DCBCC3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Rhythms and Reading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144242A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3FB40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CAA662" w14:textId="13C23CC4" w:rsidR="004D2595" w:rsidRPr="00C365F3" w:rsidRDefault="004D2595" w:rsidP="00C365F3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Reading</w:t>
            </w:r>
            <w:r w:rsidR="00C365F3">
              <w:rPr>
                <w:rFonts w:ascii="Sakkal Majalla" w:eastAsia="Times New Roman" w:hAnsi="Sakkal Majalla" w:cs="Sakkal Majalla"/>
                <w:lang w:eastAsia="en-GB"/>
              </w:rPr>
              <w:t xml:space="preserve"> and Writing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55DD92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60F8C0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33A529" w14:textId="2E5AA15A" w:rsidR="004D2595" w:rsidRPr="00FD251D" w:rsidRDefault="00585E98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Reading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and Writing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1B53CD58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4E7839C6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BDB7AC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3BFD5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73448E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0919D3E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40AD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8152A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54C4AA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D9944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1B5CDC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2CC64CA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7C5F9DD0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4D5238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5820C3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ED9A6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2B4938C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144911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43E70C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440370F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21AC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9B57EE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7A89326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3EF0FC49" w14:textId="77777777" w:rsidTr="00A602EE">
        <w:trPr>
          <w:trHeight w:val="20"/>
          <w:jc w:val="center"/>
        </w:trPr>
        <w:tc>
          <w:tcPr>
            <w:tcW w:w="961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363343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  <w:t>4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59978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Chores</w:t>
            </w: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1748E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71546922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52256D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Life’s Ups and Downs</w:t>
            </w: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72ABFA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0A3C6672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32E7F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My Dream Vacation</w:t>
            </w: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FA1D0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color w:val="212832" w:themeColor="text2" w:themeShade="BF"/>
                <w:lang w:val="en-ZA" w:eastAsia="en-GB"/>
              </w:rPr>
              <w:t>Finding Out Time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1F37E8F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590D1BBB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0B4AF8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47ECC0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5267B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70622C93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54F3B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16BE79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0A95FFA1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7C700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E2CF5E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Grammar in Action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073A0CE3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233550FF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EDC8C5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3C26B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A67C65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Rhythms and Reading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56FF0BD4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759564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F0DAD8" w14:textId="3BDC65CA" w:rsidR="004D2595" w:rsidRPr="00FD251D" w:rsidRDefault="00C365F3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Reading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and Writing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41086F2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9E01F6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BE3ACB" w14:textId="48BE48FA" w:rsidR="004D2595" w:rsidRPr="00FD251D" w:rsidRDefault="00585E98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Reading</w:t>
            </w:r>
            <w:r>
              <w:rPr>
                <w:rFonts w:ascii="Sakkal Majalla" w:eastAsia="Times New Roman" w:hAnsi="Sakkal Majalla" w:cs="Sakkal Majalla"/>
                <w:lang w:eastAsia="en-GB"/>
              </w:rPr>
              <w:t xml:space="preserve"> and Writing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57E26479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36163EF4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7114B6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346E4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782DD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3B82FE26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5CD35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2595A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rtl/>
                <w:lang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3EA7BE8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A0707E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0832F7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1098197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78F0106C" w14:textId="77777777" w:rsidTr="00A602EE">
        <w:trPr>
          <w:trHeight w:val="20"/>
          <w:jc w:val="center"/>
        </w:trPr>
        <w:tc>
          <w:tcPr>
            <w:tcW w:w="961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79E41F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3125B1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7FEC7C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3BA0548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D8504F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8DAB2F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6ED04A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D8B863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268482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val="en-ZA" w:eastAsia="en-GB"/>
              </w:rPr>
              <w:t>Phonics Practice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66B64132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659F5B76" w14:textId="77777777" w:rsidTr="00A602EE">
        <w:trPr>
          <w:trHeight w:val="28"/>
          <w:jc w:val="center"/>
        </w:trPr>
        <w:tc>
          <w:tcPr>
            <w:tcW w:w="961" w:type="dxa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B309B4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/>
              </w:rPr>
            </w:pPr>
          </w:p>
        </w:tc>
        <w:tc>
          <w:tcPr>
            <w:tcW w:w="14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880BA4" w14:textId="6290EF3F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Evaluation</w:t>
            </w:r>
          </w:p>
        </w:tc>
        <w:tc>
          <w:tcPr>
            <w:tcW w:w="20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3376D5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Sports and Activities - Chores</w:t>
            </w:r>
          </w:p>
        </w:tc>
        <w:tc>
          <w:tcPr>
            <w:tcW w:w="967" w:type="dxa"/>
            <w:shd w:val="clear" w:color="auto" w:fill="FFFFFF"/>
            <w:vAlign w:val="center"/>
          </w:tcPr>
          <w:p w14:paraId="1A62A4B8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55EA6E" w14:textId="6D371F86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Evaluation</w:t>
            </w:r>
          </w:p>
        </w:tc>
        <w:tc>
          <w:tcPr>
            <w:tcW w:w="19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0F51A8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Fun on the Weekend - Life’s Ups and Downs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52BC6FC0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  <w:tc>
          <w:tcPr>
            <w:tcW w:w="142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17EACC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Evaluation</w:t>
            </w:r>
          </w:p>
        </w:tc>
        <w:tc>
          <w:tcPr>
            <w:tcW w:w="20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9769FB" w14:textId="77777777" w:rsidR="004D2595" w:rsidRPr="00FD251D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lang w:val="en-ZA" w:eastAsia="en-GB"/>
              </w:rPr>
            </w:pPr>
            <w:r w:rsidRPr="00FD251D">
              <w:rPr>
                <w:rFonts w:ascii="Sakkal Majalla" w:eastAsia="Times New Roman" w:hAnsi="Sakkal Majalla" w:cs="Sakkal Majalla"/>
                <w:lang w:eastAsia="en-GB"/>
              </w:rPr>
              <w:t>Unit Hanging Out in Town- My Dream Vacation</w:t>
            </w:r>
          </w:p>
        </w:tc>
        <w:tc>
          <w:tcPr>
            <w:tcW w:w="1018" w:type="dxa"/>
            <w:shd w:val="clear" w:color="auto" w:fill="FFFFFF"/>
            <w:vAlign w:val="center"/>
          </w:tcPr>
          <w:p w14:paraId="6DC97BCD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1</w:t>
            </w:r>
          </w:p>
        </w:tc>
      </w:tr>
      <w:tr w:rsidR="004D2595" w:rsidRPr="00A602EE" w14:paraId="743E9FD7" w14:textId="77777777" w:rsidTr="00C365F3">
        <w:trPr>
          <w:trHeight w:val="28"/>
          <w:jc w:val="center"/>
        </w:trPr>
        <w:tc>
          <w:tcPr>
            <w:tcW w:w="961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49E9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rtl/>
                <w:lang w:eastAsia="en-GB" w:bidi="ar-EG"/>
              </w:rPr>
              <w:t>المجموع</w:t>
            </w:r>
          </w:p>
        </w:tc>
        <w:tc>
          <w:tcPr>
            <w:tcW w:w="1476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C5408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4 Units</w:t>
            </w:r>
          </w:p>
        </w:tc>
        <w:tc>
          <w:tcPr>
            <w:tcW w:w="2086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4958ED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22</w:t>
            </w:r>
          </w:p>
        </w:tc>
        <w:tc>
          <w:tcPr>
            <w:tcW w:w="967" w:type="dxa"/>
            <w:shd w:val="clear" w:color="auto" w:fill="E0FA8B" w:themeFill="accent2" w:themeFillTint="66"/>
            <w:vAlign w:val="center"/>
          </w:tcPr>
          <w:p w14:paraId="05E56CCB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  <w:tc>
          <w:tcPr>
            <w:tcW w:w="1476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8B626A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4 Units</w:t>
            </w:r>
          </w:p>
        </w:tc>
        <w:tc>
          <w:tcPr>
            <w:tcW w:w="1946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4B5EF6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22</w:t>
            </w:r>
          </w:p>
        </w:tc>
        <w:tc>
          <w:tcPr>
            <w:tcW w:w="987" w:type="dxa"/>
            <w:shd w:val="clear" w:color="auto" w:fill="E0FA8B" w:themeFill="accent2" w:themeFillTint="66"/>
            <w:vAlign w:val="center"/>
          </w:tcPr>
          <w:p w14:paraId="2186F722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  <w:tc>
          <w:tcPr>
            <w:tcW w:w="1428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C39F41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4 Units</w:t>
            </w:r>
          </w:p>
        </w:tc>
        <w:tc>
          <w:tcPr>
            <w:tcW w:w="2009" w:type="dxa"/>
            <w:shd w:val="clear" w:color="auto" w:fill="E0FA8B" w:themeFill="accent2" w:themeFillTint="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C15A87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val="en-ZA" w:eastAsia="en-GB"/>
              </w:rPr>
              <w:t>22</w:t>
            </w:r>
          </w:p>
        </w:tc>
        <w:tc>
          <w:tcPr>
            <w:tcW w:w="1018" w:type="dxa"/>
            <w:shd w:val="clear" w:color="auto" w:fill="E0FA8B" w:themeFill="accent2" w:themeFillTint="66"/>
            <w:vAlign w:val="center"/>
          </w:tcPr>
          <w:p w14:paraId="0CBAC5B0" w14:textId="77777777" w:rsidR="004D2595" w:rsidRPr="00C365F3" w:rsidRDefault="004D2595" w:rsidP="00FD251D">
            <w:pPr>
              <w:bidi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</w:pPr>
            <w:r w:rsidRPr="00C365F3">
              <w:rPr>
                <w:rFonts w:ascii="Sakkal Majalla" w:eastAsia="Times New Roman" w:hAnsi="Sakkal Majalla" w:cs="Sakkal Majalla"/>
                <w:b/>
                <w:bCs/>
                <w:lang w:eastAsia="en-GB"/>
              </w:rPr>
              <w:t>22</w:t>
            </w:r>
          </w:p>
        </w:tc>
      </w:tr>
    </w:tbl>
    <w:p w14:paraId="2186F012" w14:textId="77777777" w:rsidR="004D2595" w:rsidRDefault="004D2595" w:rsidP="002A7F42">
      <w:pPr>
        <w:tabs>
          <w:tab w:val="left" w:pos="8010"/>
        </w:tabs>
        <w:bidi/>
        <w:rPr>
          <w:rtl/>
        </w:rPr>
      </w:pPr>
    </w:p>
    <w:p w14:paraId="3196B590" w14:textId="77777777" w:rsidR="004D2595" w:rsidRPr="00320F54" w:rsidRDefault="004D2595" w:rsidP="002A7F42">
      <w:pPr>
        <w:tabs>
          <w:tab w:val="left" w:pos="8010"/>
        </w:tabs>
        <w:bidi/>
        <w:rPr>
          <w:rtl/>
        </w:rPr>
      </w:pPr>
    </w:p>
    <w:p w14:paraId="5140C97E" w14:textId="77777777" w:rsidR="004D2595" w:rsidRPr="00E511EE" w:rsidRDefault="004D2595" w:rsidP="00E511EE">
      <w:pPr>
        <w:rPr>
          <w:sz w:val="20"/>
          <w:szCs w:val="20"/>
        </w:rPr>
      </w:pPr>
    </w:p>
    <w:p w14:paraId="7344FD73" w14:textId="77777777" w:rsidR="009468D3" w:rsidRPr="00320F54" w:rsidRDefault="009468D3" w:rsidP="00E511EE">
      <w:pPr>
        <w:tabs>
          <w:tab w:val="left" w:pos="8010"/>
        </w:tabs>
        <w:bidi/>
        <w:rPr>
          <w:rtl/>
        </w:rPr>
      </w:pPr>
    </w:p>
    <w:sectPr w:rsidR="009468D3" w:rsidRPr="00320F54" w:rsidSect="00E51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7BAC3" w14:textId="77777777" w:rsidR="00260CC2" w:rsidRDefault="00260CC2">
      <w:pPr>
        <w:spacing w:after="0" w:line="240" w:lineRule="auto"/>
      </w:pPr>
      <w:r>
        <w:separator/>
      </w:r>
    </w:p>
    <w:p w14:paraId="16E4953F" w14:textId="77777777" w:rsidR="00260CC2" w:rsidRDefault="00260CC2"/>
  </w:endnote>
  <w:endnote w:type="continuationSeparator" w:id="0">
    <w:p w14:paraId="24171A04" w14:textId="77777777" w:rsidR="00260CC2" w:rsidRDefault="00260CC2">
      <w:pPr>
        <w:spacing w:after="0" w:line="240" w:lineRule="auto"/>
      </w:pPr>
      <w:r>
        <w:continuationSeparator/>
      </w:r>
    </w:p>
    <w:p w14:paraId="254DD93B" w14:textId="77777777" w:rsidR="00260CC2" w:rsidRDefault="00260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2A7F42" w:rsidRDefault="002A7F42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2A7F42" w:rsidRDefault="002A7F42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2A7F42" w:rsidRDefault="002A7F42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8C0DF" w14:textId="77777777" w:rsidR="00260CC2" w:rsidRDefault="00260CC2">
      <w:pPr>
        <w:spacing w:after="0" w:line="240" w:lineRule="auto"/>
      </w:pPr>
      <w:r>
        <w:separator/>
      </w:r>
    </w:p>
    <w:p w14:paraId="2F1BD63F" w14:textId="77777777" w:rsidR="00260CC2" w:rsidRDefault="00260CC2"/>
  </w:footnote>
  <w:footnote w:type="continuationSeparator" w:id="0">
    <w:p w14:paraId="73FA060B" w14:textId="77777777" w:rsidR="00260CC2" w:rsidRDefault="00260CC2">
      <w:pPr>
        <w:spacing w:after="0" w:line="240" w:lineRule="auto"/>
      </w:pPr>
      <w:r>
        <w:continuationSeparator/>
      </w:r>
    </w:p>
    <w:p w14:paraId="59C6C5BC" w14:textId="77777777" w:rsidR="00260CC2" w:rsidRDefault="00260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2A7F42" w:rsidRDefault="002A7F42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0811A404" w:rsidR="002A7F42" w:rsidRDefault="008D5882" w:rsidP="001B4EEF">
    <w:pPr>
      <w:pStyle w:val="a5"/>
      <w:bidi/>
      <w:rPr>
        <w:rFonts w:hint="cs"/>
      </w:rPr>
    </w:pPr>
    <w:r w:rsidRPr="008D5882">
      <w:rPr>
        <w:rtl/>
      </w:rPr>
      <w:drawing>
        <wp:anchor distT="0" distB="0" distL="114300" distR="114300" simplePos="0" relativeHeight="251659264" behindDoc="0" locked="0" layoutInCell="1" allowOverlap="1" wp14:anchorId="0C09DE35" wp14:editId="1F1321EB">
          <wp:simplePos x="0" y="0"/>
          <wp:positionH relativeFrom="column">
            <wp:posOffset>370840</wp:posOffset>
          </wp:positionH>
          <wp:positionV relativeFrom="paragraph">
            <wp:posOffset>-236220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5882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5231D8" wp14:editId="5A197E67">
              <wp:simplePos x="0" y="0"/>
              <wp:positionH relativeFrom="column">
                <wp:posOffset>5872480</wp:posOffset>
              </wp:positionH>
              <wp:positionV relativeFrom="paragraph">
                <wp:posOffset>-30480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A75F0B" w14:textId="77777777" w:rsidR="008D5882" w:rsidRPr="006D41F6" w:rsidRDefault="008D5882" w:rsidP="008D5882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2DF5F8A5" w14:textId="77777777" w:rsidR="008D5882" w:rsidRPr="00013F31" w:rsidRDefault="008D5882" w:rsidP="008D5882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5231D8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462.4pt;margin-top:-2.4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" filled="f" stroked="f" strokeweight=".5pt">
              <v:textbox>
                <w:txbxContent>
                  <w:p w14:paraId="16A75F0B" w14:textId="77777777" w:rsidR="008D5882" w:rsidRPr="006D41F6" w:rsidRDefault="008D5882" w:rsidP="008D5882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2DF5F8A5" w14:textId="77777777" w:rsidR="008D5882" w:rsidRPr="00013F31" w:rsidRDefault="008D5882" w:rsidP="008D5882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C6CCA76" w14:textId="77777777" w:rsidR="002A7F42" w:rsidRDefault="002A7F42">
    <w:pPr>
      <w:pStyle w:val="a5"/>
      <w:bidi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2A7F42" w:rsidRDefault="002A7F42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AEB"/>
    <w:rsid w:val="000115CE"/>
    <w:rsid w:val="00013C90"/>
    <w:rsid w:val="000325B2"/>
    <w:rsid w:val="00043686"/>
    <w:rsid w:val="00052650"/>
    <w:rsid w:val="00062093"/>
    <w:rsid w:val="000715CB"/>
    <w:rsid w:val="000828F4"/>
    <w:rsid w:val="00085201"/>
    <w:rsid w:val="00086508"/>
    <w:rsid w:val="000947D1"/>
    <w:rsid w:val="00095AEB"/>
    <w:rsid w:val="000D1B9A"/>
    <w:rsid w:val="000D31F8"/>
    <w:rsid w:val="000F51EC"/>
    <w:rsid w:val="000F7122"/>
    <w:rsid w:val="001039C8"/>
    <w:rsid w:val="00131DEE"/>
    <w:rsid w:val="00146808"/>
    <w:rsid w:val="00192E75"/>
    <w:rsid w:val="00192FE5"/>
    <w:rsid w:val="001A24DE"/>
    <w:rsid w:val="001B4EEF"/>
    <w:rsid w:val="001B689C"/>
    <w:rsid w:val="001C368A"/>
    <w:rsid w:val="001D1AB0"/>
    <w:rsid w:val="001D765B"/>
    <w:rsid w:val="001E07A7"/>
    <w:rsid w:val="001E23B8"/>
    <w:rsid w:val="00200635"/>
    <w:rsid w:val="00226D30"/>
    <w:rsid w:val="002357D2"/>
    <w:rsid w:val="00254E0D"/>
    <w:rsid w:val="00260CC2"/>
    <w:rsid w:val="00290A01"/>
    <w:rsid w:val="00293C2E"/>
    <w:rsid w:val="002A6EB8"/>
    <w:rsid w:val="002A7F42"/>
    <w:rsid w:val="002C71E6"/>
    <w:rsid w:val="002F22D1"/>
    <w:rsid w:val="00320F54"/>
    <w:rsid w:val="00355471"/>
    <w:rsid w:val="00367EBB"/>
    <w:rsid w:val="00376EF5"/>
    <w:rsid w:val="0038000D"/>
    <w:rsid w:val="00382AEB"/>
    <w:rsid w:val="00385ACF"/>
    <w:rsid w:val="003C0C04"/>
    <w:rsid w:val="003D4633"/>
    <w:rsid w:val="003E609D"/>
    <w:rsid w:val="004066DD"/>
    <w:rsid w:val="00406A33"/>
    <w:rsid w:val="00433C37"/>
    <w:rsid w:val="004342A0"/>
    <w:rsid w:val="00450DFB"/>
    <w:rsid w:val="00455EE4"/>
    <w:rsid w:val="00477474"/>
    <w:rsid w:val="00480B7F"/>
    <w:rsid w:val="004A1893"/>
    <w:rsid w:val="004A43F9"/>
    <w:rsid w:val="004B0B95"/>
    <w:rsid w:val="004C4A44"/>
    <w:rsid w:val="004D0FC9"/>
    <w:rsid w:val="004D2595"/>
    <w:rsid w:val="004D26AC"/>
    <w:rsid w:val="004F19D7"/>
    <w:rsid w:val="00504155"/>
    <w:rsid w:val="005125BB"/>
    <w:rsid w:val="0052072D"/>
    <w:rsid w:val="005264AB"/>
    <w:rsid w:val="00527D93"/>
    <w:rsid w:val="00537F9C"/>
    <w:rsid w:val="00545DCE"/>
    <w:rsid w:val="00552BB9"/>
    <w:rsid w:val="00572222"/>
    <w:rsid w:val="00584434"/>
    <w:rsid w:val="00585E98"/>
    <w:rsid w:val="00595729"/>
    <w:rsid w:val="005B5FE4"/>
    <w:rsid w:val="005D3DA6"/>
    <w:rsid w:val="006104F9"/>
    <w:rsid w:val="006247A2"/>
    <w:rsid w:val="006D6801"/>
    <w:rsid w:val="006F0CE6"/>
    <w:rsid w:val="00712C9C"/>
    <w:rsid w:val="00731749"/>
    <w:rsid w:val="00732E27"/>
    <w:rsid w:val="00744EA9"/>
    <w:rsid w:val="00752FC4"/>
    <w:rsid w:val="00757E9C"/>
    <w:rsid w:val="00780509"/>
    <w:rsid w:val="007958A5"/>
    <w:rsid w:val="007A1067"/>
    <w:rsid w:val="007B0F4D"/>
    <w:rsid w:val="007B4C91"/>
    <w:rsid w:val="007D021D"/>
    <w:rsid w:val="007D70F7"/>
    <w:rsid w:val="007F3074"/>
    <w:rsid w:val="00800249"/>
    <w:rsid w:val="00830C5F"/>
    <w:rsid w:val="00834A33"/>
    <w:rsid w:val="00834FB2"/>
    <w:rsid w:val="0083647C"/>
    <w:rsid w:val="00850FE9"/>
    <w:rsid w:val="008807E7"/>
    <w:rsid w:val="00890302"/>
    <w:rsid w:val="00896EE1"/>
    <w:rsid w:val="008A51F0"/>
    <w:rsid w:val="008B58FE"/>
    <w:rsid w:val="008C1482"/>
    <w:rsid w:val="008D0AA7"/>
    <w:rsid w:val="008D5882"/>
    <w:rsid w:val="00912A0A"/>
    <w:rsid w:val="009237ED"/>
    <w:rsid w:val="0093617E"/>
    <w:rsid w:val="009468D3"/>
    <w:rsid w:val="00955CCF"/>
    <w:rsid w:val="009727A3"/>
    <w:rsid w:val="00997E62"/>
    <w:rsid w:val="009B4D4C"/>
    <w:rsid w:val="009B7D52"/>
    <w:rsid w:val="009C6F83"/>
    <w:rsid w:val="009D4E01"/>
    <w:rsid w:val="009E3A94"/>
    <w:rsid w:val="009E3B0A"/>
    <w:rsid w:val="00A11D9E"/>
    <w:rsid w:val="00A153D6"/>
    <w:rsid w:val="00A17117"/>
    <w:rsid w:val="00A50609"/>
    <w:rsid w:val="00A51EFD"/>
    <w:rsid w:val="00A602EE"/>
    <w:rsid w:val="00A70EAC"/>
    <w:rsid w:val="00A763AE"/>
    <w:rsid w:val="00AF61C3"/>
    <w:rsid w:val="00B04525"/>
    <w:rsid w:val="00B07794"/>
    <w:rsid w:val="00B2458D"/>
    <w:rsid w:val="00B27373"/>
    <w:rsid w:val="00B3120C"/>
    <w:rsid w:val="00B63133"/>
    <w:rsid w:val="00BA3D98"/>
    <w:rsid w:val="00BA7497"/>
    <w:rsid w:val="00BC0F0A"/>
    <w:rsid w:val="00BD00E1"/>
    <w:rsid w:val="00BF14A3"/>
    <w:rsid w:val="00BF7729"/>
    <w:rsid w:val="00C11980"/>
    <w:rsid w:val="00C365F3"/>
    <w:rsid w:val="00C40B3F"/>
    <w:rsid w:val="00C44CB0"/>
    <w:rsid w:val="00CA10B9"/>
    <w:rsid w:val="00CB0809"/>
    <w:rsid w:val="00CF4773"/>
    <w:rsid w:val="00D04123"/>
    <w:rsid w:val="00D06525"/>
    <w:rsid w:val="00D13306"/>
    <w:rsid w:val="00D149F1"/>
    <w:rsid w:val="00D33EF9"/>
    <w:rsid w:val="00D351D4"/>
    <w:rsid w:val="00D36106"/>
    <w:rsid w:val="00D836FC"/>
    <w:rsid w:val="00D95F59"/>
    <w:rsid w:val="00DC04C8"/>
    <w:rsid w:val="00DC7840"/>
    <w:rsid w:val="00E00203"/>
    <w:rsid w:val="00E37173"/>
    <w:rsid w:val="00E511EE"/>
    <w:rsid w:val="00E55670"/>
    <w:rsid w:val="00E95B05"/>
    <w:rsid w:val="00EB64EC"/>
    <w:rsid w:val="00EE1C66"/>
    <w:rsid w:val="00EF61E5"/>
    <w:rsid w:val="00F07B7F"/>
    <w:rsid w:val="00F528CB"/>
    <w:rsid w:val="00F71D73"/>
    <w:rsid w:val="00F74DD7"/>
    <w:rsid w:val="00F763B1"/>
    <w:rsid w:val="00FA402E"/>
    <w:rsid w:val="00FA4F6F"/>
    <w:rsid w:val="00FB49C2"/>
    <w:rsid w:val="00FD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2C3538-A29F-47EB-B022-EACBAFB9B3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6</Pages>
  <Words>778</Words>
  <Characters>4438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2021-03-28T15:12:00Z</dcterms:created>
  <dcterms:modified xsi:type="dcterms:W3CDTF">2021-09-08T19:43:00Z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